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8DF23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5F403F">
        <w:rPr>
          <w:rFonts w:asciiTheme="minorHAnsi" w:hAnsiTheme="minorHAnsi" w:cstheme="minorHAnsi"/>
          <w:b/>
          <w:bCs/>
        </w:rPr>
        <w:t>Zamawiający:</w:t>
      </w:r>
    </w:p>
    <w:p w14:paraId="1AA50ED2" w14:textId="26C5823D" w:rsidR="008B0DC8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Muzeu</w:t>
      </w:r>
      <w:r w:rsidR="007226B6">
        <w:rPr>
          <w:rFonts w:asciiTheme="minorHAnsi" w:hAnsiTheme="minorHAnsi" w:cstheme="minorHAnsi"/>
        </w:rPr>
        <w:t>m Kultury Ludowej w Kolbuszowej</w:t>
      </w:r>
      <w:r w:rsidRPr="005F403F">
        <w:rPr>
          <w:rFonts w:asciiTheme="minorHAnsi" w:hAnsiTheme="minorHAnsi" w:cstheme="minorHAnsi"/>
        </w:rPr>
        <w:t xml:space="preserve"> </w:t>
      </w:r>
    </w:p>
    <w:p w14:paraId="28654EB1" w14:textId="121DC2E5" w:rsidR="00D13C5B" w:rsidRDefault="00D13C5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Kościuszki 6</w:t>
      </w:r>
    </w:p>
    <w:p w14:paraId="49363E3E" w14:textId="5188B0D2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36-100 Kolbuszowa</w:t>
      </w:r>
    </w:p>
    <w:p w14:paraId="40FEB3F4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064A72E8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5F403F">
        <w:rPr>
          <w:rFonts w:asciiTheme="minorHAnsi" w:hAnsiTheme="minorHAnsi" w:cstheme="minorHAnsi"/>
          <w:b/>
          <w:bCs/>
        </w:rPr>
        <w:t>Wykonawca:</w:t>
      </w:r>
    </w:p>
    <w:p w14:paraId="7126EAE5" w14:textId="4B4BC0B4" w:rsidR="008B0DC8" w:rsidRPr="005F403F" w:rsidRDefault="008B0DC8" w:rsidP="007226B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_________________________________________</w:t>
      </w:r>
    </w:p>
    <w:p w14:paraId="7D0E515E" w14:textId="77777777" w:rsidR="00C3188B" w:rsidRPr="005F403F" w:rsidRDefault="00C3188B" w:rsidP="007226B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</w:t>
      </w:r>
      <w:r w:rsidR="008B0DC8" w:rsidRPr="005F403F">
        <w:rPr>
          <w:rFonts w:asciiTheme="minorHAnsi" w:hAnsiTheme="minorHAnsi" w:cstheme="minorHAnsi"/>
        </w:rPr>
        <w:t>_______________________________</w:t>
      </w:r>
    </w:p>
    <w:p w14:paraId="29547EDB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</w:t>
      </w:r>
      <w:r w:rsidR="008B0DC8" w:rsidRPr="005F403F">
        <w:rPr>
          <w:rFonts w:asciiTheme="minorHAnsi" w:hAnsiTheme="minorHAnsi" w:cstheme="minorHAnsi"/>
        </w:rPr>
        <w:t>_______________________________</w:t>
      </w:r>
    </w:p>
    <w:p w14:paraId="29936D34" w14:textId="5207775E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</w:rPr>
      </w:pPr>
      <w:r w:rsidRPr="005F403F">
        <w:rPr>
          <w:rFonts w:asciiTheme="minorHAnsi" w:hAnsiTheme="minorHAnsi" w:cstheme="minorHAnsi"/>
          <w:i/>
          <w:iCs/>
        </w:rPr>
        <w:t>(pełna nazwa/firma, adres, w zależności od podmiotu: NIP/PESEL, KRS/</w:t>
      </w:r>
      <w:proofErr w:type="spellStart"/>
      <w:r w:rsidRPr="005F403F">
        <w:rPr>
          <w:rFonts w:asciiTheme="minorHAnsi" w:hAnsiTheme="minorHAnsi" w:cstheme="minorHAnsi"/>
          <w:i/>
          <w:iCs/>
        </w:rPr>
        <w:t>CEiDG</w:t>
      </w:r>
      <w:proofErr w:type="spellEnd"/>
      <w:r w:rsidRPr="005F403F">
        <w:rPr>
          <w:rFonts w:asciiTheme="minorHAnsi" w:hAnsiTheme="minorHAnsi" w:cstheme="minorHAnsi"/>
          <w:i/>
          <w:iCs/>
        </w:rPr>
        <w:t>)</w:t>
      </w:r>
    </w:p>
    <w:p w14:paraId="17D12EF9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F03BA15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reprezentowany przez:</w:t>
      </w:r>
    </w:p>
    <w:p w14:paraId="5D06973C" w14:textId="77777777" w:rsidR="00C3188B" w:rsidRPr="005F403F" w:rsidRDefault="00C3188B" w:rsidP="005F403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</w:t>
      </w:r>
      <w:r w:rsidR="008B0DC8" w:rsidRPr="005F403F">
        <w:rPr>
          <w:rFonts w:asciiTheme="minorHAnsi" w:hAnsiTheme="minorHAnsi" w:cstheme="minorHAnsi"/>
        </w:rPr>
        <w:t>_______________________________</w:t>
      </w:r>
    </w:p>
    <w:p w14:paraId="60E4D04E" w14:textId="77777777" w:rsidR="00C3188B" w:rsidRPr="005F403F" w:rsidRDefault="00C3188B" w:rsidP="005F403F">
      <w:pPr>
        <w:tabs>
          <w:tab w:val="left" w:pos="45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_________________________________________</w:t>
      </w:r>
    </w:p>
    <w:p w14:paraId="451835AC" w14:textId="77777777" w:rsidR="00C3188B" w:rsidRPr="005F403F" w:rsidRDefault="00C3188B" w:rsidP="005F403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5F403F">
        <w:rPr>
          <w:rFonts w:asciiTheme="minorHAnsi" w:hAnsiTheme="minorHAnsi" w:cstheme="minorHAnsi"/>
          <w:i/>
          <w:iCs/>
        </w:rPr>
        <w:t>(imię, nazwisko, stanowisko/podstawa do reprezentacji – w zależności od konkretnej sytuacji)</w:t>
      </w:r>
    </w:p>
    <w:p w14:paraId="4CCFF28E" w14:textId="77777777" w:rsidR="00C3188B" w:rsidRPr="005F403F" w:rsidRDefault="00C3188B" w:rsidP="00C3188B">
      <w:pPr>
        <w:pStyle w:val="Zwykytekst"/>
        <w:tabs>
          <w:tab w:val="left" w:pos="210"/>
        </w:tabs>
        <w:suppressAutoHyphens/>
        <w:spacing w:before="120" w:after="120"/>
        <w:rPr>
          <w:rFonts w:asciiTheme="minorHAnsi" w:hAnsiTheme="minorHAnsi" w:cstheme="minorHAnsi"/>
          <w:b/>
          <w:sz w:val="24"/>
          <w:szCs w:val="24"/>
        </w:rPr>
      </w:pPr>
    </w:p>
    <w:p w14:paraId="60992114" w14:textId="77777777" w:rsidR="00C3188B" w:rsidRPr="005F403F" w:rsidRDefault="00C3188B" w:rsidP="00436656">
      <w:pPr>
        <w:pStyle w:val="Zwykytekst"/>
        <w:suppressAutoHyphens/>
        <w:spacing w:before="120" w:after="120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6D96E0E4" w14:textId="4F49B0D1" w:rsidR="00C3188B" w:rsidRPr="005F403F" w:rsidRDefault="00C3188B" w:rsidP="007226B6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5F403F">
        <w:rPr>
          <w:rFonts w:asciiTheme="minorHAnsi" w:hAnsiTheme="minorHAnsi" w:cstheme="minorHAnsi"/>
          <w:b/>
        </w:rPr>
        <w:t>OŚWIADCZENIE</w:t>
      </w:r>
      <w:r w:rsidRPr="005F403F">
        <w:rPr>
          <w:rStyle w:val="Odwoanieprzypisudolnego"/>
          <w:rFonts w:asciiTheme="minorHAnsi" w:hAnsiTheme="minorHAnsi" w:cstheme="minorHAnsi"/>
          <w:b/>
        </w:rPr>
        <w:footnoteReference w:id="1"/>
      </w:r>
    </w:p>
    <w:p w14:paraId="503E88DB" w14:textId="77777777" w:rsidR="00436656" w:rsidRPr="005F403F" w:rsidRDefault="00C3188B" w:rsidP="007226B6">
      <w:pPr>
        <w:pStyle w:val="Zwykytekst"/>
        <w:suppressAutoHyphens/>
        <w:spacing w:before="120"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403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o którym mowa w art. 125 ust. 1 ustawy </w:t>
      </w:r>
      <w:proofErr w:type="spellStart"/>
      <w:r w:rsidRPr="005F403F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</w:p>
    <w:p w14:paraId="0A15277B" w14:textId="20F7CEF6" w:rsidR="00C3188B" w:rsidRPr="005F403F" w:rsidRDefault="00436656" w:rsidP="005F403F">
      <w:pPr>
        <w:pStyle w:val="S3"/>
        <w:spacing w:after="0" w:line="288" w:lineRule="auto"/>
        <w:ind w:left="0"/>
        <w:jc w:val="left"/>
        <w:rPr>
          <w:rFonts w:asciiTheme="minorHAnsi" w:hAnsiTheme="minorHAnsi" w:cstheme="minorHAnsi"/>
          <w:spacing w:val="4"/>
          <w:sz w:val="24"/>
        </w:rPr>
      </w:pPr>
      <w:r w:rsidRPr="005F403F">
        <w:rPr>
          <w:rFonts w:asciiTheme="minorHAnsi" w:hAnsiTheme="minorHAnsi" w:cstheme="minorHAnsi"/>
          <w:spacing w:val="4"/>
          <w:sz w:val="24"/>
        </w:rPr>
        <w:t>Składając ofertę w postępowaniu o udzielenie zamówienia publicznego na</w:t>
      </w:r>
      <w:r w:rsidR="00C65E8A" w:rsidRPr="005F403F">
        <w:rPr>
          <w:rFonts w:asciiTheme="minorHAnsi" w:hAnsiTheme="minorHAnsi" w:cstheme="minorHAnsi"/>
          <w:spacing w:val="4"/>
          <w:sz w:val="24"/>
        </w:rPr>
        <w:t xml:space="preserve"> zadanie</w:t>
      </w:r>
      <w:r w:rsidR="003E0E33">
        <w:rPr>
          <w:rFonts w:asciiTheme="minorHAnsi" w:hAnsiTheme="minorHAnsi" w:cstheme="minorHAnsi"/>
          <w:spacing w:val="4"/>
          <w:sz w:val="24"/>
        </w:rPr>
        <w:t xml:space="preserve"> pn. </w:t>
      </w:r>
      <w:r w:rsidR="007226B6" w:rsidRPr="007226B6">
        <w:rPr>
          <w:rFonts w:ascii="Calibri" w:hAnsi="Calibri" w:cs="Calibri"/>
          <w:b/>
          <w:sz w:val="24"/>
          <w:lang w:eastAsia="zh-CN"/>
        </w:rPr>
        <w:t xml:space="preserve">Dostawa wyposażenia recepcji w meble i inne przedmioty, realizowana w ramach projektu pn. </w:t>
      </w:r>
      <w:r w:rsidR="007226B6" w:rsidRPr="007226B6">
        <w:rPr>
          <w:rFonts w:ascii="Calibri" w:hAnsi="Calibri" w:cs="Calibri"/>
          <w:b/>
          <w:bCs/>
          <w:iCs/>
          <w:sz w:val="24"/>
          <w:lang w:eastAsia="zh-CN"/>
        </w:rPr>
        <w:t xml:space="preserve">„Zachowanie dziedzictwa kulturowego i podniesienie atrakcyjności turystycznej regionu poprzez rozbudowę Parku Etnograficznego Muzeum Kultury Ludowej w Kolbuszowej </w:t>
      </w:r>
      <w:r w:rsidR="007226B6">
        <w:rPr>
          <w:rFonts w:ascii="Calibri" w:hAnsi="Calibri" w:cs="Calibri"/>
          <w:b/>
          <w:bCs/>
          <w:iCs/>
          <w:sz w:val="24"/>
          <w:lang w:eastAsia="zh-CN"/>
        </w:rPr>
        <w:t>–</w:t>
      </w:r>
      <w:r w:rsidR="007226B6" w:rsidRPr="007226B6">
        <w:rPr>
          <w:rFonts w:ascii="Calibri" w:hAnsi="Calibri" w:cs="Calibri"/>
          <w:b/>
          <w:bCs/>
          <w:iCs/>
          <w:sz w:val="24"/>
          <w:lang w:eastAsia="zh-CN"/>
        </w:rPr>
        <w:t xml:space="preserve"> Recepcja Parku Etnograficznego Muzeum Kultury Ludowej w </w:t>
      </w:r>
      <w:r w:rsidR="003E0E33">
        <w:rPr>
          <w:rFonts w:ascii="Calibri" w:hAnsi="Calibri" w:cs="Calibri"/>
          <w:b/>
          <w:bCs/>
          <w:iCs/>
          <w:sz w:val="24"/>
          <w:lang w:eastAsia="zh-CN"/>
        </w:rPr>
        <w:t> </w:t>
      </w:r>
      <w:bookmarkStart w:id="0" w:name="_GoBack"/>
      <w:bookmarkEnd w:id="0"/>
      <w:r w:rsidR="007226B6" w:rsidRPr="007226B6">
        <w:rPr>
          <w:rFonts w:ascii="Calibri" w:hAnsi="Calibri" w:cs="Calibri"/>
          <w:b/>
          <w:bCs/>
          <w:iCs/>
          <w:sz w:val="24"/>
          <w:lang w:eastAsia="zh-CN"/>
        </w:rPr>
        <w:t>Kolbuszowej”</w:t>
      </w:r>
      <w:r w:rsidR="007226B6">
        <w:rPr>
          <w:rFonts w:ascii="Calibri" w:hAnsi="Calibri" w:cs="Calibri"/>
          <w:b/>
          <w:iCs/>
          <w:sz w:val="24"/>
          <w:lang w:eastAsia="zh-CN"/>
        </w:rPr>
        <w:t xml:space="preserve">, </w:t>
      </w:r>
      <w:r w:rsidR="00C3188B" w:rsidRPr="005F403F">
        <w:rPr>
          <w:rFonts w:asciiTheme="minorHAnsi" w:hAnsiTheme="minorHAnsi" w:cstheme="minorHAnsi"/>
          <w:b/>
          <w:sz w:val="24"/>
        </w:rPr>
        <w:t>nr sprawy: A.261.</w:t>
      </w:r>
      <w:r w:rsidR="00851A95" w:rsidRPr="005F403F">
        <w:rPr>
          <w:rFonts w:asciiTheme="minorHAnsi" w:hAnsiTheme="minorHAnsi" w:cstheme="minorHAnsi"/>
          <w:b/>
          <w:sz w:val="24"/>
        </w:rPr>
        <w:t>1</w:t>
      </w:r>
      <w:r w:rsidR="00C65E8A" w:rsidRPr="005F403F">
        <w:rPr>
          <w:rFonts w:asciiTheme="minorHAnsi" w:hAnsiTheme="minorHAnsi" w:cstheme="minorHAnsi"/>
          <w:b/>
          <w:sz w:val="24"/>
        </w:rPr>
        <w:t>.202</w:t>
      </w:r>
      <w:r w:rsidR="007226B6">
        <w:rPr>
          <w:rFonts w:asciiTheme="minorHAnsi" w:hAnsiTheme="minorHAnsi" w:cstheme="minorHAnsi"/>
          <w:b/>
          <w:sz w:val="24"/>
        </w:rPr>
        <w:t>6</w:t>
      </w:r>
      <w:r w:rsidR="00C65E8A" w:rsidRPr="005F403F">
        <w:rPr>
          <w:rFonts w:asciiTheme="minorHAnsi" w:hAnsiTheme="minorHAnsi" w:cstheme="minorHAnsi"/>
          <w:b/>
          <w:sz w:val="24"/>
        </w:rPr>
        <w:t>.</w:t>
      </w:r>
    </w:p>
    <w:p w14:paraId="68985F11" w14:textId="77777777" w:rsidR="00821DD9" w:rsidRPr="005F403F" w:rsidRDefault="00821DD9" w:rsidP="00312DF9">
      <w:pPr>
        <w:spacing w:line="276" w:lineRule="auto"/>
        <w:rPr>
          <w:rFonts w:asciiTheme="minorHAnsi" w:hAnsiTheme="minorHAnsi" w:cstheme="minorHAnsi"/>
        </w:rPr>
      </w:pPr>
    </w:p>
    <w:p w14:paraId="3883F0A9" w14:textId="109676B9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bookmarkStart w:id="1" w:name="_Ref66774987"/>
      <w:r w:rsidRPr="005F403F">
        <w:rPr>
          <w:rFonts w:asciiTheme="minorHAnsi" w:hAnsiTheme="minorHAnsi" w:cstheme="minorHAnsi"/>
          <w:spacing w:val="4"/>
          <w:sz w:val="24"/>
          <w:szCs w:val="24"/>
        </w:rPr>
        <w:t>oświadczam, że nie podlegam wykluczeniu z postępowania na podstawie art. 108</w:t>
      </w:r>
      <w:r w:rsidR="009815DA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ust. 1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>.</w:t>
      </w:r>
      <w:r w:rsidRPr="005F403F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</w:p>
    <w:p w14:paraId="38B442EF" w14:textId="6FB84663" w:rsidR="00CA4708" w:rsidRPr="005F403F" w:rsidRDefault="00CA4708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oświadczam, że nie podlegam wykluczeniu z postępowania na podstawie art. 109 ust. 1 pkt 4 i pkt 8 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Pr="005F403F">
        <w:rPr>
          <w:rFonts w:asciiTheme="minorHAnsi" w:hAnsiTheme="minorHAnsi" w:cstheme="minorHAnsi"/>
          <w:spacing w:val="4"/>
          <w:sz w:val="24"/>
          <w:szCs w:val="24"/>
        </w:rPr>
        <w:t>.</w:t>
      </w:r>
    </w:p>
    <w:p w14:paraId="7678A5DC" w14:textId="3CD7BEBF" w:rsidR="00496B63" w:rsidRPr="005F403F" w:rsidRDefault="00496B63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  <w:t xml:space="preserve">oświadczam, że nie podlegam wykluczeniu z postępowania na podstawie </w:t>
      </w:r>
      <w:r w:rsidRPr="005F403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="002D1F4D">
        <w:rPr>
          <w:rFonts w:asciiTheme="minorHAnsi" w:hAnsiTheme="minorHAnsi" w:cstheme="minorHAnsi"/>
          <w:color w:val="000000" w:themeColor="text1"/>
          <w:sz w:val="24"/>
          <w:szCs w:val="24"/>
        </w:rPr>
        <w:t>p.z.p</w:t>
      </w:r>
      <w:proofErr w:type="spellEnd"/>
      <w:r w:rsidR="006C3ADE" w:rsidRPr="005F403F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D7FDD5D" w14:textId="7A2F35D2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lastRenderedPageBreak/>
        <w:t xml:space="preserve">oświadczam, że </w:t>
      </w:r>
      <w:r w:rsidR="009815DA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zachodzą wobec 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mnie podstawy wykluczenia z postępowania na podstawie art. </w:t>
      </w:r>
      <w:r w:rsidR="006A1E0B" w:rsidRPr="005F403F">
        <w:rPr>
          <w:rFonts w:asciiTheme="minorHAnsi" w:hAnsiTheme="minorHAnsi" w:cstheme="minorHAnsi"/>
          <w:spacing w:val="4"/>
          <w:sz w:val="24"/>
          <w:szCs w:val="24"/>
        </w:rPr>
        <w:t>_______________________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2D1F4D">
        <w:rPr>
          <w:rFonts w:asciiTheme="minorHAnsi" w:hAnsiTheme="minorHAnsi" w:cstheme="minorHAnsi"/>
          <w:spacing w:val="4"/>
          <w:sz w:val="24"/>
          <w:szCs w:val="24"/>
        </w:rPr>
        <w:t>.</w:t>
      </w:r>
      <w:r w:rsidRPr="005F403F">
        <w:rPr>
          <w:rStyle w:val="Odwoanieprzypisudolnego"/>
          <w:rFonts w:asciiTheme="minorHAnsi" w:hAnsiTheme="minorHAnsi" w:cstheme="minorHAnsi"/>
          <w:spacing w:val="4"/>
          <w:sz w:val="24"/>
          <w:szCs w:val="24"/>
        </w:rPr>
        <w:footnoteReference w:id="2"/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(podać mającą zastosowanie podstawę wykluczenia spośród wymienionych w art. 108 ust. 1 pkt 1,2,5 lub art. 109 ust. 1 pkt 2-5 i 7-10 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2D1F4D">
        <w:rPr>
          <w:rFonts w:asciiTheme="minorHAnsi" w:hAnsiTheme="minorHAnsi" w:cstheme="minorHAnsi"/>
          <w:spacing w:val="4"/>
          <w:sz w:val="24"/>
          <w:szCs w:val="24"/>
        </w:rPr>
        <w:t>.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>)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. Jednocześnie oświadczam, że w związku z ww. okolicznością, na podstawie art. 110 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ust. 2 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2D1F4D">
        <w:rPr>
          <w:rFonts w:asciiTheme="minorHAnsi" w:hAnsiTheme="minorHAnsi" w:cstheme="minorHAnsi"/>
          <w:spacing w:val="4"/>
          <w:sz w:val="24"/>
          <w:szCs w:val="24"/>
        </w:rPr>
        <w:t>.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podjąłem następujące środki naprawcze:</w:t>
      </w:r>
      <w:r w:rsidR="008B0DC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6A1E0B" w:rsidRPr="005F403F">
        <w:rPr>
          <w:rFonts w:asciiTheme="minorHAnsi" w:hAnsiTheme="minorHAnsi" w:cstheme="minorHAnsi"/>
          <w:spacing w:val="4"/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7D5BF6BF" w14:textId="77777777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z w:val="24"/>
          <w:szCs w:val="24"/>
        </w:rPr>
        <w:t>oświadczam, że spełniam warunki udziału w postępowaniu określone w przedmiotowym postępowaniu;</w:t>
      </w:r>
    </w:p>
    <w:p w14:paraId="4C1605E8" w14:textId="77777777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z w:val="24"/>
          <w:szCs w:val="24"/>
        </w:rPr>
        <w:t xml:space="preserve">oświadczam, że w celu potwierdzenia spełniania warunków udziału w postępowaniu wskazanych przez Zamawiającego, polegam na zdolnościach następujących podmiotów udostepniających zasoby </w:t>
      </w:r>
      <w:r w:rsidR="006A1E0B" w:rsidRPr="005F403F">
        <w:rPr>
          <w:rFonts w:asciiTheme="minorHAnsi" w:hAnsiTheme="minorHAnsi" w:cstheme="minorHAnsi"/>
          <w:sz w:val="24"/>
          <w:szCs w:val="24"/>
        </w:rPr>
        <w:t>__________________</w:t>
      </w:r>
      <w:r w:rsidRPr="005F403F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5F403F">
        <w:rPr>
          <w:rFonts w:asciiTheme="minorHAnsi" w:hAnsiTheme="minorHAnsi" w:cstheme="minorHAnsi"/>
          <w:sz w:val="24"/>
          <w:szCs w:val="24"/>
        </w:rPr>
        <w:t>, w następującym zakresie</w:t>
      </w:r>
      <w:r w:rsidRPr="005F403F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5F403F">
        <w:rPr>
          <w:rFonts w:asciiTheme="minorHAnsi" w:hAnsiTheme="minorHAnsi" w:cstheme="minorHAnsi"/>
          <w:sz w:val="24"/>
          <w:szCs w:val="24"/>
        </w:rPr>
        <w:t xml:space="preserve">: </w:t>
      </w:r>
      <w:r w:rsidR="006A1E0B" w:rsidRPr="005F403F">
        <w:rPr>
          <w:rFonts w:asciiTheme="minorHAnsi" w:hAnsiTheme="minorHAnsi" w:cstheme="minorHAnsi"/>
          <w:sz w:val="24"/>
          <w:szCs w:val="24"/>
        </w:rPr>
        <w:t>____________________________</w:t>
      </w:r>
      <w:r w:rsidRPr="005F403F">
        <w:rPr>
          <w:rFonts w:asciiTheme="minorHAnsi" w:hAnsiTheme="minorHAnsi" w:cstheme="minorHAnsi"/>
          <w:sz w:val="24"/>
          <w:szCs w:val="24"/>
        </w:rPr>
        <w:t>;</w:t>
      </w:r>
    </w:p>
    <w:p w14:paraId="03ED6D53" w14:textId="77777777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oświadczam, że w odniesieniu do następujących podmiotów udostępniających zasoby, na zdolnościach których polegam: </w:t>
      </w:r>
      <w:r w:rsidR="006A1E0B" w:rsidRPr="005F403F">
        <w:rPr>
          <w:rFonts w:asciiTheme="minorHAnsi" w:hAnsiTheme="minorHAnsi" w:cstheme="minorHAnsi"/>
          <w:spacing w:val="4"/>
          <w:sz w:val="24"/>
          <w:szCs w:val="24"/>
        </w:rPr>
        <w:t>_____________________</w:t>
      </w:r>
      <w:r w:rsidRPr="005F403F">
        <w:rPr>
          <w:rStyle w:val="Odwoanieprzypisudolnego"/>
          <w:rFonts w:asciiTheme="minorHAnsi" w:hAnsiTheme="minorHAnsi" w:cstheme="minorHAnsi"/>
          <w:spacing w:val="4"/>
          <w:sz w:val="24"/>
          <w:szCs w:val="24"/>
        </w:rPr>
        <w:footnoteReference w:id="5"/>
      </w:r>
      <w:r w:rsidR="00556801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brak jest podstaw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wykluczeniu;</w:t>
      </w:r>
    </w:p>
    <w:p w14:paraId="4687CD0A" w14:textId="77777777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2280" w:line="276" w:lineRule="auto"/>
        <w:ind w:left="426" w:hanging="420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D1C1D6" w14:textId="77777777" w:rsidR="005D160E" w:rsidRPr="005F403F" w:rsidRDefault="005D160E" w:rsidP="00962389">
      <w:pPr>
        <w:jc w:val="both"/>
        <w:rPr>
          <w:rFonts w:asciiTheme="minorHAnsi" w:hAnsiTheme="minorHAnsi" w:cstheme="minorHAnsi"/>
          <w:u w:val="single"/>
        </w:rPr>
      </w:pPr>
      <w:r w:rsidRPr="005F403F">
        <w:rPr>
          <w:rFonts w:asciiTheme="minorHAnsi" w:hAnsiTheme="minorHAnsi" w:cstheme="minorHAnsi"/>
          <w:u w:val="single"/>
        </w:rPr>
        <w:t>Uwaga:</w:t>
      </w:r>
    </w:p>
    <w:p w14:paraId="24061A57" w14:textId="77777777" w:rsidR="005D160E" w:rsidRPr="005F403F" w:rsidRDefault="005D160E" w:rsidP="00962389">
      <w:pPr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Zamawiający zaleca przed podpisaniem, zapisanie dokumentu w formacie pdf.</w:t>
      </w:r>
    </w:p>
    <w:p w14:paraId="192D4F27" w14:textId="77777777" w:rsidR="005D160E" w:rsidRPr="005F403F" w:rsidRDefault="005D160E" w:rsidP="00962389">
      <w:pPr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Dokument należy wypełnić i podpisać kwalifikowa</w:t>
      </w:r>
      <w:r w:rsidR="00962389" w:rsidRPr="005F403F">
        <w:rPr>
          <w:rFonts w:asciiTheme="minorHAnsi" w:hAnsiTheme="minorHAnsi" w:cstheme="minorHAnsi"/>
        </w:rPr>
        <w:t xml:space="preserve">nym podpisem elektronicznym lub </w:t>
      </w:r>
      <w:r w:rsidRPr="005F403F">
        <w:rPr>
          <w:rFonts w:asciiTheme="minorHAnsi" w:hAnsiTheme="minorHAnsi" w:cstheme="minorHAnsi"/>
        </w:rPr>
        <w:t>podpisem zaufanym lub podpisem osobistym.</w:t>
      </w:r>
    </w:p>
    <w:sectPr w:rsidR="005D160E" w:rsidRPr="005F403F" w:rsidSect="001461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53EBF" w14:textId="77777777" w:rsidR="00227B06" w:rsidRDefault="00227B06" w:rsidP="00BE245A">
      <w:r>
        <w:separator/>
      </w:r>
    </w:p>
  </w:endnote>
  <w:endnote w:type="continuationSeparator" w:id="0">
    <w:p w14:paraId="13A878BD" w14:textId="77777777" w:rsidR="00227B06" w:rsidRDefault="00227B0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08915" w14:textId="77777777" w:rsidR="0008199A" w:rsidRDefault="000819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C71A8" w14:textId="77777777" w:rsidR="00E353C1" w:rsidRPr="00F143DA" w:rsidRDefault="003F11C8">
    <w:pPr>
      <w:pStyle w:val="Stopka"/>
      <w:ind w:right="360"/>
      <w:jc w:val="right"/>
      <w:rPr>
        <w:rFonts w:ascii="Verdana" w:hAnsi="Verdana" w:cs="Verdana"/>
        <w:bCs/>
        <w:sz w:val="16"/>
        <w:szCs w:val="16"/>
      </w:rPr>
    </w:pPr>
    <w:r w:rsidRPr="00F143DA">
      <w:rPr>
        <w:rStyle w:val="Numerstrony"/>
        <w:rFonts w:ascii="Verdana" w:hAnsi="Verdana" w:cs="Verdana"/>
        <w:bCs/>
      </w:rPr>
      <w:fldChar w:fldCharType="begin"/>
    </w:r>
    <w:r w:rsidR="00E353C1" w:rsidRPr="00F143DA">
      <w:rPr>
        <w:rStyle w:val="Numerstrony"/>
        <w:rFonts w:ascii="Verdana" w:hAnsi="Verdana" w:cs="Verdana"/>
        <w:bCs/>
      </w:rPr>
      <w:instrText xml:space="preserve"> PAGE </w:instrText>
    </w:r>
    <w:r w:rsidRPr="00F143DA">
      <w:rPr>
        <w:rStyle w:val="Numerstrony"/>
        <w:rFonts w:ascii="Verdana" w:hAnsi="Verdana" w:cs="Verdana"/>
        <w:bCs/>
      </w:rPr>
      <w:fldChar w:fldCharType="separate"/>
    </w:r>
    <w:r w:rsidR="003E0E33">
      <w:rPr>
        <w:rStyle w:val="Numerstrony"/>
        <w:rFonts w:ascii="Verdana" w:hAnsi="Verdana" w:cs="Verdana"/>
        <w:bCs/>
        <w:noProof/>
      </w:rPr>
      <w:t>1</w:t>
    </w:r>
    <w:r w:rsidRPr="00F143DA">
      <w:rPr>
        <w:rStyle w:val="Numerstrony"/>
        <w:rFonts w:ascii="Verdana" w:hAnsi="Verdana" w:cs="Verdana"/>
        <w:bCs/>
      </w:rPr>
      <w:fldChar w:fldCharType="end"/>
    </w:r>
  </w:p>
  <w:p w14:paraId="3231DD53" w14:textId="77777777" w:rsidR="00F143DA" w:rsidRDefault="00F143D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5096E" w14:textId="77777777" w:rsidR="0008199A" w:rsidRDefault="000819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3B251" w14:textId="77777777" w:rsidR="00227B06" w:rsidRDefault="00227B06" w:rsidP="00BE245A">
      <w:r>
        <w:separator/>
      </w:r>
    </w:p>
  </w:footnote>
  <w:footnote w:type="continuationSeparator" w:id="0">
    <w:p w14:paraId="07FE99B9" w14:textId="77777777" w:rsidR="00227B06" w:rsidRDefault="00227B06" w:rsidP="00BE245A">
      <w:r>
        <w:continuationSeparator/>
      </w:r>
    </w:p>
  </w:footnote>
  <w:footnote w:id="1">
    <w:p w14:paraId="763EDA38" w14:textId="77777777" w:rsidR="00C3188B" w:rsidRPr="008B0DC8" w:rsidRDefault="00C3188B" w:rsidP="00C3188B">
      <w:pPr>
        <w:pStyle w:val="Tekstprzypisudolnego"/>
        <w:jc w:val="both"/>
        <w:rPr>
          <w:rFonts w:asciiTheme="minorHAnsi" w:hAnsiTheme="minorHAnsi" w:cstheme="minorHAnsi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64469CEA" w14:textId="567709AE" w:rsidR="00E353C1" w:rsidRDefault="00E353C1" w:rsidP="00436656">
      <w:pPr>
        <w:pStyle w:val="Tekstprzypisudolnego"/>
        <w:jc w:val="both"/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 xml:space="preserve">podać podstawę wykluczenia </w:t>
      </w:r>
      <w:r w:rsidR="00E94F40" w:rsidRPr="008B0DC8">
        <w:rPr>
          <w:rFonts w:asciiTheme="minorHAnsi" w:hAnsiTheme="minorHAnsi" w:cstheme="minorHAnsi"/>
          <w:i/>
          <w:sz w:val="16"/>
          <w:szCs w:val="16"/>
        </w:rPr>
        <w:t xml:space="preserve">z </w:t>
      </w:r>
      <w:r w:rsidRPr="008B0DC8">
        <w:rPr>
          <w:rFonts w:asciiTheme="minorHAnsi" w:hAnsiTheme="minorHAnsi" w:cstheme="minorHAnsi"/>
          <w:i/>
          <w:sz w:val="16"/>
          <w:szCs w:val="16"/>
        </w:rPr>
        <w:t xml:space="preserve">ustawy </w:t>
      </w:r>
      <w:proofErr w:type="spellStart"/>
      <w:r w:rsidR="002D1F4D">
        <w:rPr>
          <w:rFonts w:asciiTheme="minorHAnsi" w:hAnsiTheme="minorHAnsi" w:cstheme="minorHAnsi"/>
          <w:i/>
          <w:sz w:val="16"/>
          <w:szCs w:val="16"/>
        </w:rPr>
        <w:t>p.z.p</w:t>
      </w:r>
      <w:proofErr w:type="spellEnd"/>
      <w:r w:rsidR="002D1F4D">
        <w:rPr>
          <w:rFonts w:asciiTheme="minorHAnsi" w:hAnsiTheme="minorHAnsi" w:cstheme="minorHAnsi"/>
          <w:i/>
          <w:sz w:val="16"/>
          <w:szCs w:val="16"/>
        </w:rPr>
        <w:t>.</w:t>
      </w:r>
    </w:p>
  </w:footnote>
  <w:footnote w:id="3">
    <w:p w14:paraId="03FE9F8B" w14:textId="77777777" w:rsidR="00E353C1" w:rsidRPr="008B0DC8" w:rsidRDefault="00E353C1" w:rsidP="00436656">
      <w:pPr>
        <w:pStyle w:val="Tekstprzypisudolnego"/>
        <w:rPr>
          <w:rFonts w:asciiTheme="minorHAnsi" w:hAnsiTheme="minorHAnsi" w:cstheme="minorHAnsi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podać nazwę/y podmiotu/ów</w:t>
      </w:r>
    </w:p>
  </w:footnote>
  <w:footnote w:id="4">
    <w:p w14:paraId="5A3B4580" w14:textId="77777777" w:rsidR="00E353C1" w:rsidRPr="008B0DC8" w:rsidRDefault="00E353C1" w:rsidP="00436656">
      <w:pPr>
        <w:pStyle w:val="Tekstprzypisudolnego"/>
        <w:rPr>
          <w:rFonts w:asciiTheme="minorHAnsi" w:hAnsiTheme="minorHAnsi" w:cstheme="minorHAnsi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podać zakres udostępnianych zasobów</w:t>
      </w:r>
    </w:p>
  </w:footnote>
  <w:footnote w:id="5">
    <w:p w14:paraId="2EE62D92" w14:textId="77777777" w:rsidR="00E353C1" w:rsidRPr="008B0DC8" w:rsidRDefault="00E353C1" w:rsidP="00436656">
      <w:pPr>
        <w:pStyle w:val="Tekstprzypisudolneg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podać nazwę/y podmiotu/ów</w:t>
      </w:r>
    </w:p>
    <w:p w14:paraId="4F6F0D5C" w14:textId="77777777" w:rsidR="00C07E6A" w:rsidRDefault="00C07E6A" w:rsidP="0043665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7E186" w14:textId="77777777" w:rsidR="0008199A" w:rsidRDefault="000819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D0500" w14:textId="27896829" w:rsidR="00C3188B" w:rsidRPr="00C3188B" w:rsidRDefault="001461E9" w:rsidP="0008199A">
    <w:pPr>
      <w:pStyle w:val="Nagwek"/>
      <w:jc w:val="right"/>
    </w:pPr>
    <w:r>
      <w:rPr>
        <w:noProof/>
      </w:rPr>
      <w:drawing>
        <wp:inline distT="0" distB="0" distL="0" distR="0" wp14:anchorId="22C87F5E" wp14:editId="48EF1AF7">
          <wp:extent cx="5759450" cy="551180"/>
          <wp:effectExtent l="0" t="0" r="0" b="1270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8199A" w:rsidRPr="0008199A">
      <w:rPr>
        <w:rFonts w:asciiTheme="minorHAnsi" w:hAnsiTheme="minorHAnsi" w:cstheme="minorHAnsi"/>
        <w:b/>
      </w:rPr>
      <w:t xml:space="preserve"> </w:t>
    </w:r>
    <w:r w:rsidR="0008199A" w:rsidRPr="00DE0C92">
      <w:rPr>
        <w:rFonts w:asciiTheme="minorHAnsi" w:hAnsiTheme="minorHAnsi" w:cstheme="minorHAnsi"/>
        <w:b/>
      </w:rPr>
      <w:t xml:space="preserve">Załącznik nr </w:t>
    </w:r>
    <w:r w:rsidR="0008199A">
      <w:rPr>
        <w:rFonts w:asciiTheme="minorHAnsi" w:hAnsiTheme="minorHAnsi" w:cstheme="minorHAnsi"/>
        <w:b/>
      </w:rPr>
      <w:t>2</w:t>
    </w:r>
    <w:r w:rsidR="0008199A"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07380" w14:textId="5B398795" w:rsidR="00F143DA" w:rsidRDefault="00F143DA">
    <w:pPr>
      <w:pStyle w:val="Nagwek"/>
    </w:pPr>
    <w:r>
      <w:rPr>
        <w:noProof/>
      </w:rPr>
      <w:drawing>
        <wp:inline distT="0" distB="0" distL="0" distR="0" wp14:anchorId="49133778" wp14:editId="5B60D149">
          <wp:extent cx="5759450" cy="551180"/>
          <wp:effectExtent l="0" t="0" r="0" b="127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49D49F" w14:textId="6092AC62" w:rsidR="00F143DA" w:rsidRPr="00F143DA" w:rsidRDefault="00F143DA" w:rsidP="00F143DA">
    <w:pPr>
      <w:pStyle w:val="Nagwek"/>
      <w:jc w:val="right"/>
      <w:rPr>
        <w:rFonts w:asciiTheme="minorHAnsi" w:hAnsiTheme="minorHAnsi" w:cstheme="minorHAnsi"/>
        <w:b/>
      </w:rPr>
    </w:pPr>
    <w:r w:rsidRPr="00F143DA">
      <w:rPr>
        <w:rFonts w:asciiTheme="minorHAnsi" w:hAnsiTheme="minorHAnsi" w:cstheme="minorHAnsi"/>
        <w:b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3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AF86F8C"/>
    <w:multiLevelType w:val="hybridMultilevel"/>
    <w:tmpl w:val="4CBE7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F737B"/>
    <w:multiLevelType w:val="hybridMultilevel"/>
    <w:tmpl w:val="CA08430E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5862990">
      <w:start w:val="1"/>
      <w:numFmt w:val="decimal"/>
      <w:lvlText w:val="%2)"/>
      <w:lvlJc w:val="left"/>
      <w:pPr>
        <w:ind w:left="2134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21F2DE4"/>
    <w:multiLevelType w:val="hybridMultilevel"/>
    <w:tmpl w:val="F710DDBA"/>
    <w:lvl w:ilvl="0" w:tplc="5F662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AA74765"/>
    <w:multiLevelType w:val="hybridMultilevel"/>
    <w:tmpl w:val="03DEA75A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0B9E1324">
      <w:start w:val="1"/>
      <w:numFmt w:val="lowerLetter"/>
      <w:lvlText w:val="%2)"/>
      <w:lvlJc w:val="left"/>
      <w:pPr>
        <w:ind w:left="1785" w:hanging="360"/>
      </w:pPr>
      <w:rPr>
        <w:rFonts w:hint="default"/>
        <w:b/>
        <w:color w:val="auto"/>
      </w:rPr>
    </w:lvl>
    <w:lvl w:ilvl="2" w:tplc="D638A736">
      <w:start w:val="9"/>
      <w:numFmt w:val="decimal"/>
      <w:lvlText w:val="%3."/>
      <w:lvlJc w:val="left"/>
      <w:pPr>
        <w:ind w:left="2685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32B08"/>
    <w:multiLevelType w:val="hybridMultilevel"/>
    <w:tmpl w:val="1FFC8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E0B1A"/>
    <w:multiLevelType w:val="multilevel"/>
    <w:tmpl w:val="A91E6E3E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B7933"/>
    <w:multiLevelType w:val="multilevel"/>
    <w:tmpl w:val="D05612E8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B627F7"/>
    <w:multiLevelType w:val="hybridMultilevel"/>
    <w:tmpl w:val="D83C1F78"/>
    <w:lvl w:ilvl="0" w:tplc="7DF807A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E7D0D"/>
    <w:multiLevelType w:val="multilevel"/>
    <w:tmpl w:val="66EC0402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9C71FEE"/>
    <w:multiLevelType w:val="multilevel"/>
    <w:tmpl w:val="5E263D2E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0"/>
  </w:num>
  <w:num w:numId="3">
    <w:abstractNumId w:val="26"/>
  </w:num>
  <w:num w:numId="4">
    <w:abstractNumId w:val="15"/>
  </w:num>
  <w:num w:numId="5">
    <w:abstractNumId w:val="13"/>
  </w:num>
  <w:num w:numId="6">
    <w:abstractNumId w:val="35"/>
  </w:num>
  <w:num w:numId="7">
    <w:abstractNumId w:val="29"/>
  </w:num>
  <w:num w:numId="8">
    <w:abstractNumId w:val="9"/>
  </w:num>
  <w:num w:numId="9">
    <w:abstractNumId w:val="27"/>
  </w:num>
  <w:num w:numId="10">
    <w:abstractNumId w:val="8"/>
  </w:num>
  <w:num w:numId="11">
    <w:abstractNumId w:val="23"/>
  </w:num>
  <w:num w:numId="12">
    <w:abstractNumId w:val="14"/>
  </w:num>
  <w:num w:numId="13">
    <w:abstractNumId w:val="34"/>
  </w:num>
  <w:num w:numId="14">
    <w:abstractNumId w:val="19"/>
  </w:num>
  <w:num w:numId="15">
    <w:abstractNumId w:val="39"/>
  </w:num>
  <w:num w:numId="16">
    <w:abstractNumId w:val="24"/>
  </w:num>
  <w:num w:numId="17">
    <w:abstractNumId w:val="7"/>
  </w:num>
  <w:num w:numId="18">
    <w:abstractNumId w:val="30"/>
  </w:num>
  <w:num w:numId="19">
    <w:abstractNumId w:val="16"/>
  </w:num>
  <w:num w:numId="20">
    <w:abstractNumId w:val="12"/>
  </w:num>
  <w:num w:numId="21">
    <w:abstractNumId w:val="31"/>
  </w:num>
  <w:num w:numId="22">
    <w:abstractNumId w:val="38"/>
  </w:num>
  <w:num w:numId="23">
    <w:abstractNumId w:val="37"/>
  </w:num>
  <w:num w:numId="24">
    <w:abstractNumId w:val="6"/>
  </w:num>
  <w:num w:numId="25">
    <w:abstractNumId w:val="20"/>
  </w:num>
  <w:num w:numId="26">
    <w:abstractNumId w:val="28"/>
  </w:num>
  <w:num w:numId="27">
    <w:abstractNumId w:val="17"/>
  </w:num>
  <w:num w:numId="28">
    <w:abstractNumId w:val="21"/>
  </w:num>
  <w:num w:numId="29">
    <w:abstractNumId w:val="32"/>
  </w:num>
  <w:num w:numId="30">
    <w:abstractNumId w:val="25"/>
  </w:num>
  <w:num w:numId="31">
    <w:abstractNumId w:val="18"/>
  </w:num>
  <w:num w:numId="32">
    <w:abstractNumId w:val="10"/>
  </w:num>
  <w:num w:numId="33">
    <w:abstractNumId w:val="22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12A"/>
    <w:rsid w:val="0000680F"/>
    <w:rsid w:val="00011BDE"/>
    <w:rsid w:val="000143A1"/>
    <w:rsid w:val="00017DCA"/>
    <w:rsid w:val="00021C07"/>
    <w:rsid w:val="000238C9"/>
    <w:rsid w:val="000247E7"/>
    <w:rsid w:val="00025675"/>
    <w:rsid w:val="00031EEB"/>
    <w:rsid w:val="00032861"/>
    <w:rsid w:val="0003334E"/>
    <w:rsid w:val="00041983"/>
    <w:rsid w:val="00044795"/>
    <w:rsid w:val="00045067"/>
    <w:rsid w:val="00051BC8"/>
    <w:rsid w:val="00051D85"/>
    <w:rsid w:val="00054C6E"/>
    <w:rsid w:val="0005579B"/>
    <w:rsid w:val="00055FCE"/>
    <w:rsid w:val="00056CD7"/>
    <w:rsid w:val="00060506"/>
    <w:rsid w:val="00061E3C"/>
    <w:rsid w:val="0006253B"/>
    <w:rsid w:val="00064816"/>
    <w:rsid w:val="000650A1"/>
    <w:rsid w:val="00065FD8"/>
    <w:rsid w:val="00072FFC"/>
    <w:rsid w:val="00073576"/>
    <w:rsid w:val="000747FC"/>
    <w:rsid w:val="000776C9"/>
    <w:rsid w:val="0008199A"/>
    <w:rsid w:val="0009325A"/>
    <w:rsid w:val="00093699"/>
    <w:rsid w:val="00094748"/>
    <w:rsid w:val="000A0721"/>
    <w:rsid w:val="000A38CC"/>
    <w:rsid w:val="000A3A47"/>
    <w:rsid w:val="000A5CF3"/>
    <w:rsid w:val="000A6014"/>
    <w:rsid w:val="000A79AF"/>
    <w:rsid w:val="000B1337"/>
    <w:rsid w:val="000B5291"/>
    <w:rsid w:val="000B722C"/>
    <w:rsid w:val="000B7FFB"/>
    <w:rsid w:val="000C133A"/>
    <w:rsid w:val="000C7569"/>
    <w:rsid w:val="000D00A3"/>
    <w:rsid w:val="000D21DC"/>
    <w:rsid w:val="000D3334"/>
    <w:rsid w:val="000D3E82"/>
    <w:rsid w:val="000D422B"/>
    <w:rsid w:val="000E3B4B"/>
    <w:rsid w:val="000E494C"/>
    <w:rsid w:val="000E6D35"/>
    <w:rsid w:val="000F1B2E"/>
    <w:rsid w:val="000F7ECD"/>
    <w:rsid w:val="00100E33"/>
    <w:rsid w:val="00101F74"/>
    <w:rsid w:val="00104308"/>
    <w:rsid w:val="00104E7F"/>
    <w:rsid w:val="00106128"/>
    <w:rsid w:val="00110F3A"/>
    <w:rsid w:val="00112130"/>
    <w:rsid w:val="001135BF"/>
    <w:rsid w:val="00116678"/>
    <w:rsid w:val="001178AC"/>
    <w:rsid w:val="001219AA"/>
    <w:rsid w:val="00123C67"/>
    <w:rsid w:val="00132E33"/>
    <w:rsid w:val="00136351"/>
    <w:rsid w:val="00137285"/>
    <w:rsid w:val="00137A5B"/>
    <w:rsid w:val="00146176"/>
    <w:rsid w:val="001461E9"/>
    <w:rsid w:val="001477BC"/>
    <w:rsid w:val="00153714"/>
    <w:rsid w:val="001571BC"/>
    <w:rsid w:val="00167469"/>
    <w:rsid w:val="00167D3A"/>
    <w:rsid w:val="001708AA"/>
    <w:rsid w:val="00170D1A"/>
    <w:rsid w:val="00174D04"/>
    <w:rsid w:val="00174E51"/>
    <w:rsid w:val="001755D1"/>
    <w:rsid w:val="00181A99"/>
    <w:rsid w:val="00191757"/>
    <w:rsid w:val="00195039"/>
    <w:rsid w:val="00196CD4"/>
    <w:rsid w:val="001A0633"/>
    <w:rsid w:val="001A1CAF"/>
    <w:rsid w:val="001A256E"/>
    <w:rsid w:val="001A448F"/>
    <w:rsid w:val="001A44EA"/>
    <w:rsid w:val="001B013C"/>
    <w:rsid w:val="001B3E93"/>
    <w:rsid w:val="001B635F"/>
    <w:rsid w:val="001C0F6E"/>
    <w:rsid w:val="001C1195"/>
    <w:rsid w:val="001C43BC"/>
    <w:rsid w:val="001C5079"/>
    <w:rsid w:val="001C7BBB"/>
    <w:rsid w:val="001D1803"/>
    <w:rsid w:val="001D4542"/>
    <w:rsid w:val="001E004D"/>
    <w:rsid w:val="001E24C8"/>
    <w:rsid w:val="001E62B5"/>
    <w:rsid w:val="001E6BB1"/>
    <w:rsid w:val="001F0F13"/>
    <w:rsid w:val="001F132E"/>
    <w:rsid w:val="001F7997"/>
    <w:rsid w:val="00204086"/>
    <w:rsid w:val="0020714C"/>
    <w:rsid w:val="00207BA5"/>
    <w:rsid w:val="00212237"/>
    <w:rsid w:val="002137A9"/>
    <w:rsid w:val="00213FB2"/>
    <w:rsid w:val="00216AB3"/>
    <w:rsid w:val="002224FB"/>
    <w:rsid w:val="00226A8B"/>
    <w:rsid w:val="00227270"/>
    <w:rsid w:val="00227B06"/>
    <w:rsid w:val="002327A5"/>
    <w:rsid w:val="00233363"/>
    <w:rsid w:val="00236287"/>
    <w:rsid w:val="00240C15"/>
    <w:rsid w:val="00241992"/>
    <w:rsid w:val="00242E7A"/>
    <w:rsid w:val="00245360"/>
    <w:rsid w:val="00254432"/>
    <w:rsid w:val="002568FD"/>
    <w:rsid w:val="00257028"/>
    <w:rsid w:val="00262883"/>
    <w:rsid w:val="00263383"/>
    <w:rsid w:val="0026617A"/>
    <w:rsid w:val="00267888"/>
    <w:rsid w:val="00270F2D"/>
    <w:rsid w:val="0027248A"/>
    <w:rsid w:val="00272F7B"/>
    <w:rsid w:val="00275F90"/>
    <w:rsid w:val="002779F0"/>
    <w:rsid w:val="002830B7"/>
    <w:rsid w:val="00283B4D"/>
    <w:rsid w:val="0028621E"/>
    <w:rsid w:val="00292B8E"/>
    <w:rsid w:val="00296924"/>
    <w:rsid w:val="002A58A8"/>
    <w:rsid w:val="002B0CA3"/>
    <w:rsid w:val="002B1237"/>
    <w:rsid w:val="002B1A97"/>
    <w:rsid w:val="002C0821"/>
    <w:rsid w:val="002C0F02"/>
    <w:rsid w:val="002C143B"/>
    <w:rsid w:val="002C1D2B"/>
    <w:rsid w:val="002C277B"/>
    <w:rsid w:val="002C7E3D"/>
    <w:rsid w:val="002D1F4D"/>
    <w:rsid w:val="002D5470"/>
    <w:rsid w:val="002D7BC9"/>
    <w:rsid w:val="002E0482"/>
    <w:rsid w:val="002E4BF3"/>
    <w:rsid w:val="002E7352"/>
    <w:rsid w:val="002F1C1C"/>
    <w:rsid w:val="002F3406"/>
    <w:rsid w:val="002F4CE6"/>
    <w:rsid w:val="002F5A02"/>
    <w:rsid w:val="00300F1A"/>
    <w:rsid w:val="00304DA7"/>
    <w:rsid w:val="00307A7C"/>
    <w:rsid w:val="00312DF9"/>
    <w:rsid w:val="00313DC0"/>
    <w:rsid w:val="00314F1E"/>
    <w:rsid w:val="00317D83"/>
    <w:rsid w:val="00320C44"/>
    <w:rsid w:val="003247D2"/>
    <w:rsid w:val="0032756D"/>
    <w:rsid w:val="003301EF"/>
    <w:rsid w:val="00334DC0"/>
    <w:rsid w:val="00336B8D"/>
    <w:rsid w:val="0033758E"/>
    <w:rsid w:val="003406E6"/>
    <w:rsid w:val="003471AA"/>
    <w:rsid w:val="0035165A"/>
    <w:rsid w:val="00356F21"/>
    <w:rsid w:val="0036056F"/>
    <w:rsid w:val="0036062D"/>
    <w:rsid w:val="00364CC7"/>
    <w:rsid w:val="00365637"/>
    <w:rsid w:val="003721D6"/>
    <w:rsid w:val="00373791"/>
    <w:rsid w:val="00376170"/>
    <w:rsid w:val="003761A4"/>
    <w:rsid w:val="0038079E"/>
    <w:rsid w:val="003866F7"/>
    <w:rsid w:val="00386EE1"/>
    <w:rsid w:val="003873EB"/>
    <w:rsid w:val="00390441"/>
    <w:rsid w:val="003926FB"/>
    <w:rsid w:val="00395501"/>
    <w:rsid w:val="00397C24"/>
    <w:rsid w:val="003A0609"/>
    <w:rsid w:val="003A2487"/>
    <w:rsid w:val="003A5C29"/>
    <w:rsid w:val="003A770F"/>
    <w:rsid w:val="003B046D"/>
    <w:rsid w:val="003B1B07"/>
    <w:rsid w:val="003B2F2A"/>
    <w:rsid w:val="003B54E0"/>
    <w:rsid w:val="003B7390"/>
    <w:rsid w:val="003C0645"/>
    <w:rsid w:val="003C2E4F"/>
    <w:rsid w:val="003C3CCE"/>
    <w:rsid w:val="003C4023"/>
    <w:rsid w:val="003C4A27"/>
    <w:rsid w:val="003C577F"/>
    <w:rsid w:val="003C77E3"/>
    <w:rsid w:val="003D5FFE"/>
    <w:rsid w:val="003E0C21"/>
    <w:rsid w:val="003E0E33"/>
    <w:rsid w:val="003E2C43"/>
    <w:rsid w:val="003E57FB"/>
    <w:rsid w:val="003E6C50"/>
    <w:rsid w:val="003F11C8"/>
    <w:rsid w:val="003F1836"/>
    <w:rsid w:val="003F18F6"/>
    <w:rsid w:val="003F4C7F"/>
    <w:rsid w:val="003F7764"/>
    <w:rsid w:val="00403457"/>
    <w:rsid w:val="00404DE4"/>
    <w:rsid w:val="00407C62"/>
    <w:rsid w:val="00410C0B"/>
    <w:rsid w:val="0041539A"/>
    <w:rsid w:val="00416231"/>
    <w:rsid w:val="004170C5"/>
    <w:rsid w:val="00417E1A"/>
    <w:rsid w:val="00420616"/>
    <w:rsid w:val="00424312"/>
    <w:rsid w:val="00425CBE"/>
    <w:rsid w:val="00426451"/>
    <w:rsid w:val="00431213"/>
    <w:rsid w:val="004325AF"/>
    <w:rsid w:val="004327C8"/>
    <w:rsid w:val="00436656"/>
    <w:rsid w:val="00445051"/>
    <w:rsid w:val="0044635E"/>
    <w:rsid w:val="00452FD0"/>
    <w:rsid w:val="00460EC4"/>
    <w:rsid w:val="00462D7E"/>
    <w:rsid w:val="004644BF"/>
    <w:rsid w:val="004716EC"/>
    <w:rsid w:val="004717F5"/>
    <w:rsid w:val="00474F95"/>
    <w:rsid w:val="00475FEF"/>
    <w:rsid w:val="00477D3C"/>
    <w:rsid w:val="004856F9"/>
    <w:rsid w:val="00485CDC"/>
    <w:rsid w:val="0049194E"/>
    <w:rsid w:val="00493CB1"/>
    <w:rsid w:val="004955DA"/>
    <w:rsid w:val="004956FC"/>
    <w:rsid w:val="00496B63"/>
    <w:rsid w:val="004A1825"/>
    <w:rsid w:val="004A2CD4"/>
    <w:rsid w:val="004A46C0"/>
    <w:rsid w:val="004A478F"/>
    <w:rsid w:val="004A7F40"/>
    <w:rsid w:val="004A7F65"/>
    <w:rsid w:val="004B3B58"/>
    <w:rsid w:val="004B48AD"/>
    <w:rsid w:val="004B57EC"/>
    <w:rsid w:val="004C3810"/>
    <w:rsid w:val="004C4081"/>
    <w:rsid w:val="004C450B"/>
    <w:rsid w:val="004C572D"/>
    <w:rsid w:val="004D6F29"/>
    <w:rsid w:val="004E37C0"/>
    <w:rsid w:val="004F41C5"/>
    <w:rsid w:val="004F42AE"/>
    <w:rsid w:val="004F472E"/>
    <w:rsid w:val="00500229"/>
    <w:rsid w:val="0050117C"/>
    <w:rsid w:val="00501455"/>
    <w:rsid w:val="00501F62"/>
    <w:rsid w:val="005033CC"/>
    <w:rsid w:val="00503B5C"/>
    <w:rsid w:val="00504BC7"/>
    <w:rsid w:val="00504DB0"/>
    <w:rsid w:val="00507624"/>
    <w:rsid w:val="005102F7"/>
    <w:rsid w:val="00511C64"/>
    <w:rsid w:val="00513AFC"/>
    <w:rsid w:val="005144E3"/>
    <w:rsid w:val="00526617"/>
    <w:rsid w:val="00531CDE"/>
    <w:rsid w:val="00534B52"/>
    <w:rsid w:val="00537671"/>
    <w:rsid w:val="00544838"/>
    <w:rsid w:val="00544BBC"/>
    <w:rsid w:val="00545DA7"/>
    <w:rsid w:val="00547188"/>
    <w:rsid w:val="0055295B"/>
    <w:rsid w:val="005567B0"/>
    <w:rsid w:val="00556801"/>
    <w:rsid w:val="00562133"/>
    <w:rsid w:val="00562E9E"/>
    <w:rsid w:val="005645D4"/>
    <w:rsid w:val="00564D75"/>
    <w:rsid w:val="005678BC"/>
    <w:rsid w:val="00572560"/>
    <w:rsid w:val="00574446"/>
    <w:rsid w:val="00576F8B"/>
    <w:rsid w:val="00577C8B"/>
    <w:rsid w:val="00580A9F"/>
    <w:rsid w:val="0058110B"/>
    <w:rsid w:val="005A55C8"/>
    <w:rsid w:val="005A5AD9"/>
    <w:rsid w:val="005A709A"/>
    <w:rsid w:val="005B14C5"/>
    <w:rsid w:val="005B19D3"/>
    <w:rsid w:val="005B1F21"/>
    <w:rsid w:val="005B556E"/>
    <w:rsid w:val="005B5F1E"/>
    <w:rsid w:val="005B6A55"/>
    <w:rsid w:val="005B79BE"/>
    <w:rsid w:val="005C366A"/>
    <w:rsid w:val="005C4118"/>
    <w:rsid w:val="005C444F"/>
    <w:rsid w:val="005C472F"/>
    <w:rsid w:val="005D160E"/>
    <w:rsid w:val="005D169F"/>
    <w:rsid w:val="005D34B5"/>
    <w:rsid w:val="005D584A"/>
    <w:rsid w:val="005D6B46"/>
    <w:rsid w:val="005E075C"/>
    <w:rsid w:val="005E6D74"/>
    <w:rsid w:val="005F0376"/>
    <w:rsid w:val="005F072F"/>
    <w:rsid w:val="005F1A0F"/>
    <w:rsid w:val="005F2E2B"/>
    <w:rsid w:val="005F393F"/>
    <w:rsid w:val="005F3DB1"/>
    <w:rsid w:val="005F403F"/>
    <w:rsid w:val="005F4D09"/>
    <w:rsid w:val="005F643A"/>
    <w:rsid w:val="005F7433"/>
    <w:rsid w:val="005F7B23"/>
    <w:rsid w:val="006005DE"/>
    <w:rsid w:val="006011A7"/>
    <w:rsid w:val="00605184"/>
    <w:rsid w:val="00605F73"/>
    <w:rsid w:val="00613B96"/>
    <w:rsid w:val="0062049E"/>
    <w:rsid w:val="00627B94"/>
    <w:rsid w:val="0063309F"/>
    <w:rsid w:val="00633701"/>
    <w:rsid w:val="00633DCF"/>
    <w:rsid w:val="0063597A"/>
    <w:rsid w:val="006379A9"/>
    <w:rsid w:val="0064065F"/>
    <w:rsid w:val="00643FAE"/>
    <w:rsid w:val="006572F0"/>
    <w:rsid w:val="00663514"/>
    <w:rsid w:val="00667F58"/>
    <w:rsid w:val="00673BD1"/>
    <w:rsid w:val="00674509"/>
    <w:rsid w:val="00677A3C"/>
    <w:rsid w:val="006802F7"/>
    <w:rsid w:val="00682147"/>
    <w:rsid w:val="00682195"/>
    <w:rsid w:val="00685419"/>
    <w:rsid w:val="00690E63"/>
    <w:rsid w:val="00692916"/>
    <w:rsid w:val="00695D79"/>
    <w:rsid w:val="006972FF"/>
    <w:rsid w:val="006A1E0B"/>
    <w:rsid w:val="006A7820"/>
    <w:rsid w:val="006B5009"/>
    <w:rsid w:val="006B6930"/>
    <w:rsid w:val="006B6E65"/>
    <w:rsid w:val="006B7464"/>
    <w:rsid w:val="006C12AF"/>
    <w:rsid w:val="006C2B4F"/>
    <w:rsid w:val="006C3ADE"/>
    <w:rsid w:val="006C48B5"/>
    <w:rsid w:val="006D139B"/>
    <w:rsid w:val="006D6617"/>
    <w:rsid w:val="006D7122"/>
    <w:rsid w:val="006E2A8A"/>
    <w:rsid w:val="006E2E58"/>
    <w:rsid w:val="006F4038"/>
    <w:rsid w:val="006F505D"/>
    <w:rsid w:val="006F676D"/>
    <w:rsid w:val="0070151D"/>
    <w:rsid w:val="00701890"/>
    <w:rsid w:val="00701C8E"/>
    <w:rsid w:val="00704E67"/>
    <w:rsid w:val="00705E94"/>
    <w:rsid w:val="00710D01"/>
    <w:rsid w:val="007123BE"/>
    <w:rsid w:val="00716CA5"/>
    <w:rsid w:val="0072103D"/>
    <w:rsid w:val="0072116C"/>
    <w:rsid w:val="007213E2"/>
    <w:rsid w:val="0072187C"/>
    <w:rsid w:val="007226B6"/>
    <w:rsid w:val="00730A05"/>
    <w:rsid w:val="00737156"/>
    <w:rsid w:val="00740E7F"/>
    <w:rsid w:val="007438B1"/>
    <w:rsid w:val="00751030"/>
    <w:rsid w:val="0075282F"/>
    <w:rsid w:val="00754A6F"/>
    <w:rsid w:val="00756FDE"/>
    <w:rsid w:val="00764405"/>
    <w:rsid w:val="007701BF"/>
    <w:rsid w:val="007702F4"/>
    <w:rsid w:val="00770367"/>
    <w:rsid w:val="007719A7"/>
    <w:rsid w:val="0077251B"/>
    <w:rsid w:val="007749B1"/>
    <w:rsid w:val="00777A8E"/>
    <w:rsid w:val="00777FBC"/>
    <w:rsid w:val="00781248"/>
    <w:rsid w:val="00782658"/>
    <w:rsid w:val="007839F9"/>
    <w:rsid w:val="007858DF"/>
    <w:rsid w:val="007861AA"/>
    <w:rsid w:val="0079087B"/>
    <w:rsid w:val="0079359D"/>
    <w:rsid w:val="0079389A"/>
    <w:rsid w:val="00793E7A"/>
    <w:rsid w:val="007975B3"/>
    <w:rsid w:val="00797893"/>
    <w:rsid w:val="007A2F11"/>
    <w:rsid w:val="007A34CD"/>
    <w:rsid w:val="007B175E"/>
    <w:rsid w:val="007B1A38"/>
    <w:rsid w:val="007B4DDC"/>
    <w:rsid w:val="007B6569"/>
    <w:rsid w:val="007B736F"/>
    <w:rsid w:val="007C0514"/>
    <w:rsid w:val="007C0B14"/>
    <w:rsid w:val="007C2811"/>
    <w:rsid w:val="007C2AF8"/>
    <w:rsid w:val="007C4858"/>
    <w:rsid w:val="007D27C1"/>
    <w:rsid w:val="007D2811"/>
    <w:rsid w:val="007D51B7"/>
    <w:rsid w:val="007D5851"/>
    <w:rsid w:val="007D6A26"/>
    <w:rsid w:val="007D7D4C"/>
    <w:rsid w:val="007E6445"/>
    <w:rsid w:val="007E7CDC"/>
    <w:rsid w:val="007F192A"/>
    <w:rsid w:val="007F2A3E"/>
    <w:rsid w:val="00800478"/>
    <w:rsid w:val="00802754"/>
    <w:rsid w:val="008034A6"/>
    <w:rsid w:val="008043E3"/>
    <w:rsid w:val="00805C40"/>
    <w:rsid w:val="00814155"/>
    <w:rsid w:val="00814F21"/>
    <w:rsid w:val="00815EE8"/>
    <w:rsid w:val="00817BE8"/>
    <w:rsid w:val="008201D3"/>
    <w:rsid w:val="0082084E"/>
    <w:rsid w:val="00821DD9"/>
    <w:rsid w:val="008230F1"/>
    <w:rsid w:val="00824393"/>
    <w:rsid w:val="00825351"/>
    <w:rsid w:val="0083252D"/>
    <w:rsid w:val="00833B69"/>
    <w:rsid w:val="008362E1"/>
    <w:rsid w:val="00837318"/>
    <w:rsid w:val="00846018"/>
    <w:rsid w:val="00851A95"/>
    <w:rsid w:val="00852E78"/>
    <w:rsid w:val="00862B14"/>
    <w:rsid w:val="00864574"/>
    <w:rsid w:val="00866A36"/>
    <w:rsid w:val="008704AF"/>
    <w:rsid w:val="00872C48"/>
    <w:rsid w:val="00873C31"/>
    <w:rsid w:val="00876D41"/>
    <w:rsid w:val="00884153"/>
    <w:rsid w:val="0089350C"/>
    <w:rsid w:val="00893FC1"/>
    <w:rsid w:val="008A5227"/>
    <w:rsid w:val="008A6B89"/>
    <w:rsid w:val="008B0585"/>
    <w:rsid w:val="008B0DC8"/>
    <w:rsid w:val="008B44DA"/>
    <w:rsid w:val="008B47BA"/>
    <w:rsid w:val="008C26A3"/>
    <w:rsid w:val="008C2B8E"/>
    <w:rsid w:val="008C7E36"/>
    <w:rsid w:val="008D0D20"/>
    <w:rsid w:val="008D152E"/>
    <w:rsid w:val="008D2869"/>
    <w:rsid w:val="008D2B30"/>
    <w:rsid w:val="008D690E"/>
    <w:rsid w:val="008E1394"/>
    <w:rsid w:val="008E5485"/>
    <w:rsid w:val="008E56A2"/>
    <w:rsid w:val="008E6442"/>
    <w:rsid w:val="008F2DD6"/>
    <w:rsid w:val="008F50E2"/>
    <w:rsid w:val="008F7112"/>
    <w:rsid w:val="009029AF"/>
    <w:rsid w:val="00907B31"/>
    <w:rsid w:val="00907FAB"/>
    <w:rsid w:val="00911A1E"/>
    <w:rsid w:val="00912F01"/>
    <w:rsid w:val="009139AD"/>
    <w:rsid w:val="00916574"/>
    <w:rsid w:val="00916AAE"/>
    <w:rsid w:val="009170E6"/>
    <w:rsid w:val="00920F08"/>
    <w:rsid w:val="00930659"/>
    <w:rsid w:val="009311D1"/>
    <w:rsid w:val="0093162B"/>
    <w:rsid w:val="0094189C"/>
    <w:rsid w:val="009431B5"/>
    <w:rsid w:val="0094606F"/>
    <w:rsid w:val="00946484"/>
    <w:rsid w:val="009469DF"/>
    <w:rsid w:val="0094782F"/>
    <w:rsid w:val="00950B9F"/>
    <w:rsid w:val="00950D58"/>
    <w:rsid w:val="00952557"/>
    <w:rsid w:val="00952B7B"/>
    <w:rsid w:val="00954720"/>
    <w:rsid w:val="009561C5"/>
    <w:rsid w:val="009576C7"/>
    <w:rsid w:val="00960435"/>
    <w:rsid w:val="00960E11"/>
    <w:rsid w:val="009617DE"/>
    <w:rsid w:val="00962389"/>
    <w:rsid w:val="009626E1"/>
    <w:rsid w:val="0096278C"/>
    <w:rsid w:val="00963E71"/>
    <w:rsid w:val="0097175B"/>
    <w:rsid w:val="0097371E"/>
    <w:rsid w:val="00975F74"/>
    <w:rsid w:val="00977978"/>
    <w:rsid w:val="00977B3D"/>
    <w:rsid w:val="009806C3"/>
    <w:rsid w:val="00980A5B"/>
    <w:rsid w:val="009815DA"/>
    <w:rsid w:val="00981619"/>
    <w:rsid w:val="00982C02"/>
    <w:rsid w:val="0098618F"/>
    <w:rsid w:val="009902BD"/>
    <w:rsid w:val="0099344B"/>
    <w:rsid w:val="00993CBC"/>
    <w:rsid w:val="00993E9E"/>
    <w:rsid w:val="009A14BC"/>
    <w:rsid w:val="009A3240"/>
    <w:rsid w:val="009A3BCF"/>
    <w:rsid w:val="009A4218"/>
    <w:rsid w:val="009A61B7"/>
    <w:rsid w:val="009B52F1"/>
    <w:rsid w:val="009C3900"/>
    <w:rsid w:val="009C5396"/>
    <w:rsid w:val="009C5418"/>
    <w:rsid w:val="009C6A00"/>
    <w:rsid w:val="009C7A53"/>
    <w:rsid w:val="009D16FE"/>
    <w:rsid w:val="009D29F1"/>
    <w:rsid w:val="009D31D9"/>
    <w:rsid w:val="009D45D8"/>
    <w:rsid w:val="009E12B2"/>
    <w:rsid w:val="009E517D"/>
    <w:rsid w:val="009E55C1"/>
    <w:rsid w:val="009E7928"/>
    <w:rsid w:val="00A065DF"/>
    <w:rsid w:val="00A10125"/>
    <w:rsid w:val="00A10608"/>
    <w:rsid w:val="00A124CE"/>
    <w:rsid w:val="00A15068"/>
    <w:rsid w:val="00A16968"/>
    <w:rsid w:val="00A21114"/>
    <w:rsid w:val="00A217C2"/>
    <w:rsid w:val="00A23A16"/>
    <w:rsid w:val="00A26B7B"/>
    <w:rsid w:val="00A2741C"/>
    <w:rsid w:val="00A31FB2"/>
    <w:rsid w:val="00A32954"/>
    <w:rsid w:val="00A32B80"/>
    <w:rsid w:val="00A40C10"/>
    <w:rsid w:val="00A41ED8"/>
    <w:rsid w:val="00A42588"/>
    <w:rsid w:val="00A4339B"/>
    <w:rsid w:val="00A47D7E"/>
    <w:rsid w:val="00A5232F"/>
    <w:rsid w:val="00A55C28"/>
    <w:rsid w:val="00A617B5"/>
    <w:rsid w:val="00A61AC0"/>
    <w:rsid w:val="00A62730"/>
    <w:rsid w:val="00A62BBB"/>
    <w:rsid w:val="00A63AF4"/>
    <w:rsid w:val="00A67044"/>
    <w:rsid w:val="00A6729F"/>
    <w:rsid w:val="00A73B3A"/>
    <w:rsid w:val="00A80038"/>
    <w:rsid w:val="00A81646"/>
    <w:rsid w:val="00A8233B"/>
    <w:rsid w:val="00A82CCF"/>
    <w:rsid w:val="00A848CC"/>
    <w:rsid w:val="00A91BE3"/>
    <w:rsid w:val="00A957FE"/>
    <w:rsid w:val="00A96D60"/>
    <w:rsid w:val="00AA17CC"/>
    <w:rsid w:val="00AA3A7C"/>
    <w:rsid w:val="00AA6CEB"/>
    <w:rsid w:val="00AB64A2"/>
    <w:rsid w:val="00AB754B"/>
    <w:rsid w:val="00AD1CE7"/>
    <w:rsid w:val="00AD3E09"/>
    <w:rsid w:val="00AD43AB"/>
    <w:rsid w:val="00AD5CCF"/>
    <w:rsid w:val="00AD5D73"/>
    <w:rsid w:val="00AF060C"/>
    <w:rsid w:val="00AF21D9"/>
    <w:rsid w:val="00AF28B0"/>
    <w:rsid w:val="00AF423A"/>
    <w:rsid w:val="00B042C1"/>
    <w:rsid w:val="00B06B02"/>
    <w:rsid w:val="00B0787B"/>
    <w:rsid w:val="00B141DB"/>
    <w:rsid w:val="00B17019"/>
    <w:rsid w:val="00B21073"/>
    <w:rsid w:val="00B22FB1"/>
    <w:rsid w:val="00B26BE7"/>
    <w:rsid w:val="00B27FBF"/>
    <w:rsid w:val="00B30DDD"/>
    <w:rsid w:val="00B32B2E"/>
    <w:rsid w:val="00B3510F"/>
    <w:rsid w:val="00B355E0"/>
    <w:rsid w:val="00B35A86"/>
    <w:rsid w:val="00B36AC1"/>
    <w:rsid w:val="00B376DF"/>
    <w:rsid w:val="00B40C8F"/>
    <w:rsid w:val="00B415C1"/>
    <w:rsid w:val="00B41B22"/>
    <w:rsid w:val="00B43FFD"/>
    <w:rsid w:val="00B54CE6"/>
    <w:rsid w:val="00B5521B"/>
    <w:rsid w:val="00B6015F"/>
    <w:rsid w:val="00B60ADD"/>
    <w:rsid w:val="00B60C70"/>
    <w:rsid w:val="00B61D5F"/>
    <w:rsid w:val="00B62D3D"/>
    <w:rsid w:val="00B74C61"/>
    <w:rsid w:val="00B75383"/>
    <w:rsid w:val="00B83C0C"/>
    <w:rsid w:val="00B83EB4"/>
    <w:rsid w:val="00B8439F"/>
    <w:rsid w:val="00B86AB4"/>
    <w:rsid w:val="00B87FEF"/>
    <w:rsid w:val="00B9152B"/>
    <w:rsid w:val="00B92172"/>
    <w:rsid w:val="00B93413"/>
    <w:rsid w:val="00B940AB"/>
    <w:rsid w:val="00B9414F"/>
    <w:rsid w:val="00B94CC8"/>
    <w:rsid w:val="00BA6624"/>
    <w:rsid w:val="00BA6F1E"/>
    <w:rsid w:val="00BB101D"/>
    <w:rsid w:val="00BB2750"/>
    <w:rsid w:val="00BB2C3C"/>
    <w:rsid w:val="00BB3629"/>
    <w:rsid w:val="00BB592C"/>
    <w:rsid w:val="00BB7ACF"/>
    <w:rsid w:val="00BB7C20"/>
    <w:rsid w:val="00BC1DB1"/>
    <w:rsid w:val="00BC52F0"/>
    <w:rsid w:val="00BC540C"/>
    <w:rsid w:val="00BD224E"/>
    <w:rsid w:val="00BD2FD1"/>
    <w:rsid w:val="00BD3E67"/>
    <w:rsid w:val="00BD4A40"/>
    <w:rsid w:val="00BE188D"/>
    <w:rsid w:val="00BE218F"/>
    <w:rsid w:val="00BE245A"/>
    <w:rsid w:val="00BE25E3"/>
    <w:rsid w:val="00BE35F3"/>
    <w:rsid w:val="00BE3647"/>
    <w:rsid w:val="00BE3913"/>
    <w:rsid w:val="00BE3A8D"/>
    <w:rsid w:val="00BE46A4"/>
    <w:rsid w:val="00BE4D6E"/>
    <w:rsid w:val="00BE7C3F"/>
    <w:rsid w:val="00BE7F33"/>
    <w:rsid w:val="00BF029B"/>
    <w:rsid w:val="00BF18E2"/>
    <w:rsid w:val="00BF20C2"/>
    <w:rsid w:val="00BF2E79"/>
    <w:rsid w:val="00BF5442"/>
    <w:rsid w:val="00BF590A"/>
    <w:rsid w:val="00BF603D"/>
    <w:rsid w:val="00C009EA"/>
    <w:rsid w:val="00C00F3B"/>
    <w:rsid w:val="00C011E3"/>
    <w:rsid w:val="00C01B28"/>
    <w:rsid w:val="00C0323A"/>
    <w:rsid w:val="00C053DA"/>
    <w:rsid w:val="00C07E6A"/>
    <w:rsid w:val="00C12B45"/>
    <w:rsid w:val="00C150A8"/>
    <w:rsid w:val="00C222D1"/>
    <w:rsid w:val="00C24A1C"/>
    <w:rsid w:val="00C3188B"/>
    <w:rsid w:val="00C346F7"/>
    <w:rsid w:val="00C34DA5"/>
    <w:rsid w:val="00C37917"/>
    <w:rsid w:val="00C4054B"/>
    <w:rsid w:val="00C426E6"/>
    <w:rsid w:val="00C428C6"/>
    <w:rsid w:val="00C45686"/>
    <w:rsid w:val="00C46F7A"/>
    <w:rsid w:val="00C473E2"/>
    <w:rsid w:val="00C53841"/>
    <w:rsid w:val="00C56A6E"/>
    <w:rsid w:val="00C627AC"/>
    <w:rsid w:val="00C64F36"/>
    <w:rsid w:val="00C64F58"/>
    <w:rsid w:val="00C65E8A"/>
    <w:rsid w:val="00C743A1"/>
    <w:rsid w:val="00C748B2"/>
    <w:rsid w:val="00C74E6C"/>
    <w:rsid w:val="00C74F85"/>
    <w:rsid w:val="00C7569A"/>
    <w:rsid w:val="00C76B17"/>
    <w:rsid w:val="00C77B5D"/>
    <w:rsid w:val="00C80A0A"/>
    <w:rsid w:val="00C81AC2"/>
    <w:rsid w:val="00C828F4"/>
    <w:rsid w:val="00C84F59"/>
    <w:rsid w:val="00C86A59"/>
    <w:rsid w:val="00C87802"/>
    <w:rsid w:val="00C909E6"/>
    <w:rsid w:val="00C91F74"/>
    <w:rsid w:val="00C92BF3"/>
    <w:rsid w:val="00C92CB8"/>
    <w:rsid w:val="00C94560"/>
    <w:rsid w:val="00C94569"/>
    <w:rsid w:val="00C94E04"/>
    <w:rsid w:val="00C95A21"/>
    <w:rsid w:val="00C97DC8"/>
    <w:rsid w:val="00CA4708"/>
    <w:rsid w:val="00CA4C0C"/>
    <w:rsid w:val="00CA7C4B"/>
    <w:rsid w:val="00CB1622"/>
    <w:rsid w:val="00CB1934"/>
    <w:rsid w:val="00CB19D4"/>
    <w:rsid w:val="00CB1E8C"/>
    <w:rsid w:val="00CB5252"/>
    <w:rsid w:val="00CB6E03"/>
    <w:rsid w:val="00CC3427"/>
    <w:rsid w:val="00CC71E4"/>
    <w:rsid w:val="00CD05DA"/>
    <w:rsid w:val="00CD2F35"/>
    <w:rsid w:val="00CD5BBE"/>
    <w:rsid w:val="00CD600C"/>
    <w:rsid w:val="00CD6432"/>
    <w:rsid w:val="00CD7508"/>
    <w:rsid w:val="00CE14E3"/>
    <w:rsid w:val="00CE1D10"/>
    <w:rsid w:val="00CE55C2"/>
    <w:rsid w:val="00CE59EF"/>
    <w:rsid w:val="00CE6ADF"/>
    <w:rsid w:val="00CE7A20"/>
    <w:rsid w:val="00CF0527"/>
    <w:rsid w:val="00CF16A5"/>
    <w:rsid w:val="00CF1E6F"/>
    <w:rsid w:val="00CF48F4"/>
    <w:rsid w:val="00CF613C"/>
    <w:rsid w:val="00D05ADC"/>
    <w:rsid w:val="00D06DF4"/>
    <w:rsid w:val="00D117E4"/>
    <w:rsid w:val="00D12886"/>
    <w:rsid w:val="00D1383B"/>
    <w:rsid w:val="00D13C5B"/>
    <w:rsid w:val="00D14FE6"/>
    <w:rsid w:val="00D15C12"/>
    <w:rsid w:val="00D20598"/>
    <w:rsid w:val="00D23C66"/>
    <w:rsid w:val="00D25B9D"/>
    <w:rsid w:val="00D32375"/>
    <w:rsid w:val="00D37161"/>
    <w:rsid w:val="00D37189"/>
    <w:rsid w:val="00D45742"/>
    <w:rsid w:val="00D461E8"/>
    <w:rsid w:val="00D50453"/>
    <w:rsid w:val="00D515E9"/>
    <w:rsid w:val="00D53069"/>
    <w:rsid w:val="00D553A9"/>
    <w:rsid w:val="00D55C1F"/>
    <w:rsid w:val="00D572C5"/>
    <w:rsid w:val="00D60171"/>
    <w:rsid w:val="00D61C71"/>
    <w:rsid w:val="00D62031"/>
    <w:rsid w:val="00D635D5"/>
    <w:rsid w:val="00D64FD8"/>
    <w:rsid w:val="00D65833"/>
    <w:rsid w:val="00D66B5C"/>
    <w:rsid w:val="00D77773"/>
    <w:rsid w:val="00D91282"/>
    <w:rsid w:val="00D9145E"/>
    <w:rsid w:val="00D9304B"/>
    <w:rsid w:val="00D934D4"/>
    <w:rsid w:val="00D93955"/>
    <w:rsid w:val="00D97D03"/>
    <w:rsid w:val="00DA160E"/>
    <w:rsid w:val="00DA1866"/>
    <w:rsid w:val="00DA18F2"/>
    <w:rsid w:val="00DA476C"/>
    <w:rsid w:val="00DA4AA9"/>
    <w:rsid w:val="00DA77F8"/>
    <w:rsid w:val="00DB5E8A"/>
    <w:rsid w:val="00DB79DA"/>
    <w:rsid w:val="00DC04B2"/>
    <w:rsid w:val="00DC1D4E"/>
    <w:rsid w:val="00DC217C"/>
    <w:rsid w:val="00DC344E"/>
    <w:rsid w:val="00DC7E60"/>
    <w:rsid w:val="00DD2408"/>
    <w:rsid w:val="00DE528A"/>
    <w:rsid w:val="00DE5CDB"/>
    <w:rsid w:val="00DE5E22"/>
    <w:rsid w:val="00DE6813"/>
    <w:rsid w:val="00DE7BD0"/>
    <w:rsid w:val="00DF1EEA"/>
    <w:rsid w:val="00DF31E5"/>
    <w:rsid w:val="00DF3565"/>
    <w:rsid w:val="00DF4022"/>
    <w:rsid w:val="00DF4C86"/>
    <w:rsid w:val="00DF7198"/>
    <w:rsid w:val="00E01A15"/>
    <w:rsid w:val="00E069C8"/>
    <w:rsid w:val="00E100B7"/>
    <w:rsid w:val="00E12390"/>
    <w:rsid w:val="00E158BC"/>
    <w:rsid w:val="00E15B79"/>
    <w:rsid w:val="00E17531"/>
    <w:rsid w:val="00E17E45"/>
    <w:rsid w:val="00E20D5E"/>
    <w:rsid w:val="00E21763"/>
    <w:rsid w:val="00E233D9"/>
    <w:rsid w:val="00E24F16"/>
    <w:rsid w:val="00E25A56"/>
    <w:rsid w:val="00E31C66"/>
    <w:rsid w:val="00E353C1"/>
    <w:rsid w:val="00E35576"/>
    <w:rsid w:val="00E41219"/>
    <w:rsid w:val="00E41A62"/>
    <w:rsid w:val="00E46ECC"/>
    <w:rsid w:val="00E51EED"/>
    <w:rsid w:val="00E55C30"/>
    <w:rsid w:val="00E629A7"/>
    <w:rsid w:val="00E65B44"/>
    <w:rsid w:val="00E667D4"/>
    <w:rsid w:val="00E66C25"/>
    <w:rsid w:val="00E67CD8"/>
    <w:rsid w:val="00E7459C"/>
    <w:rsid w:val="00E7517D"/>
    <w:rsid w:val="00E757C5"/>
    <w:rsid w:val="00E77B76"/>
    <w:rsid w:val="00E80034"/>
    <w:rsid w:val="00E8030C"/>
    <w:rsid w:val="00E87F4E"/>
    <w:rsid w:val="00E9064C"/>
    <w:rsid w:val="00E92483"/>
    <w:rsid w:val="00E94DEA"/>
    <w:rsid w:val="00E94F40"/>
    <w:rsid w:val="00E9666F"/>
    <w:rsid w:val="00E96A2D"/>
    <w:rsid w:val="00EA0A49"/>
    <w:rsid w:val="00EA3176"/>
    <w:rsid w:val="00EA3360"/>
    <w:rsid w:val="00EA5DB6"/>
    <w:rsid w:val="00EA660A"/>
    <w:rsid w:val="00EA698B"/>
    <w:rsid w:val="00EA7473"/>
    <w:rsid w:val="00EB0C90"/>
    <w:rsid w:val="00EC139A"/>
    <w:rsid w:val="00EC1969"/>
    <w:rsid w:val="00EC3864"/>
    <w:rsid w:val="00ED51CA"/>
    <w:rsid w:val="00ED52A1"/>
    <w:rsid w:val="00ED77A7"/>
    <w:rsid w:val="00EE05EE"/>
    <w:rsid w:val="00EE0D86"/>
    <w:rsid w:val="00EE1A38"/>
    <w:rsid w:val="00EE2B25"/>
    <w:rsid w:val="00EF342E"/>
    <w:rsid w:val="00EF64E4"/>
    <w:rsid w:val="00F01BB8"/>
    <w:rsid w:val="00F05985"/>
    <w:rsid w:val="00F10159"/>
    <w:rsid w:val="00F1115B"/>
    <w:rsid w:val="00F11CFD"/>
    <w:rsid w:val="00F126A6"/>
    <w:rsid w:val="00F13191"/>
    <w:rsid w:val="00F143DA"/>
    <w:rsid w:val="00F14DCB"/>
    <w:rsid w:val="00F16A51"/>
    <w:rsid w:val="00F20CF3"/>
    <w:rsid w:val="00F235C8"/>
    <w:rsid w:val="00F23B29"/>
    <w:rsid w:val="00F24B34"/>
    <w:rsid w:val="00F27213"/>
    <w:rsid w:val="00F30BAB"/>
    <w:rsid w:val="00F310D5"/>
    <w:rsid w:val="00F34984"/>
    <w:rsid w:val="00F362BE"/>
    <w:rsid w:val="00F363B2"/>
    <w:rsid w:val="00F373BE"/>
    <w:rsid w:val="00F378FE"/>
    <w:rsid w:val="00F412B8"/>
    <w:rsid w:val="00F4799B"/>
    <w:rsid w:val="00F5440A"/>
    <w:rsid w:val="00F56414"/>
    <w:rsid w:val="00F61CCB"/>
    <w:rsid w:val="00F67BA1"/>
    <w:rsid w:val="00F70742"/>
    <w:rsid w:val="00F7393D"/>
    <w:rsid w:val="00F76397"/>
    <w:rsid w:val="00F817E2"/>
    <w:rsid w:val="00F81958"/>
    <w:rsid w:val="00F81C71"/>
    <w:rsid w:val="00F82D26"/>
    <w:rsid w:val="00F8373C"/>
    <w:rsid w:val="00F84128"/>
    <w:rsid w:val="00F84C77"/>
    <w:rsid w:val="00F916AB"/>
    <w:rsid w:val="00F916DF"/>
    <w:rsid w:val="00F9554F"/>
    <w:rsid w:val="00FA3D87"/>
    <w:rsid w:val="00FA46CC"/>
    <w:rsid w:val="00FA59A6"/>
    <w:rsid w:val="00FA6A07"/>
    <w:rsid w:val="00FB0F23"/>
    <w:rsid w:val="00FB3E4B"/>
    <w:rsid w:val="00FB6CC2"/>
    <w:rsid w:val="00FC231A"/>
    <w:rsid w:val="00FC3842"/>
    <w:rsid w:val="00FC587E"/>
    <w:rsid w:val="00FC7C68"/>
    <w:rsid w:val="00FD1268"/>
    <w:rsid w:val="00FD2C74"/>
    <w:rsid w:val="00FD357A"/>
    <w:rsid w:val="00FD4245"/>
    <w:rsid w:val="00FD4897"/>
    <w:rsid w:val="00FD492C"/>
    <w:rsid w:val="00FD714C"/>
    <w:rsid w:val="00FE7331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425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2B6C2-0DD2-43D1-9693-A6E22A2B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- oświadczenie o którym mowa w art. 125 ust. 1 ustawy pzp</dc:title>
  <dc:subject>Budowa recepcji PE MKL</dc:subject>
  <dc:creator>Iwona Wlazło</dc:creator>
  <cp:keywords>meble;recepcja;MKL</cp:keywords>
  <cp:lastModifiedBy>Iwona Wlazło</cp:lastModifiedBy>
  <cp:revision>4</cp:revision>
  <cp:lastPrinted>2024-11-14T10:31:00Z</cp:lastPrinted>
  <dcterms:created xsi:type="dcterms:W3CDTF">2026-01-26T12:58:00Z</dcterms:created>
  <dcterms:modified xsi:type="dcterms:W3CDTF">2026-01-28T07:12:00Z</dcterms:modified>
</cp:coreProperties>
</file>